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98507762" name="43c1d5e0-be16-11f0-81fe-a7c131de9cb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30865939" name="43c1d5e0-be16-11f0-81fe-a7c131de9cb9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43456944" name="4685b0d0-be16-11f0-81fe-a7c131de9cb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39789483" name="4685b0d0-be16-11f0-81fe-a7c131de9cb9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Wonzimmer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Cheminée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VM-15</w:t>
            </w:r>
          </w:p>
          <w:p>
            <w:pPr>
              <w:spacing w:before="0" w:after="0"/>
            </w:pPr>
            <w:r>
              <w:t>Asbestschnüre </w:t>
            </w:r>
          </w:p>
          <w:p>
            <w:pPr>
              <w:spacing w:before="0" w:after="0"/>
            </w:pPr>
            <w:r>
              <w:t>Cheminée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87641712" name="b811f5d0-be19-11f0-81fe-a7c131de9cb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05742612" name="b811f5d0-be19-11f0-81fe-a7c131de9cb9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27941295" name="bfa6b9c0-be19-11f0-81fe-a7c131de9cb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69008495" name="bfa6b9c0-be19-11f0-81fe-a7c131de9cb9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Treppenhaus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VM-26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03917121" name="99269650-be1c-11f0-81fe-a7c131de9cb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21181523" name="99269650-be1c-11f0-81fe-a7c131de9cb9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72873242" name="9c8eeea0-be1c-11f0-81fe-a7c131de9cb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72354299" name="9c8eeea0-be1c-11f0-81fe-a7c131de9cb9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gesamtes Haus </w:t>
            </w:r>
          </w:p>
          <w:p>
            <w:pPr>
              <w:spacing w:before="0" w:after="0"/>
            </w:pPr>
            <w:r>
              <w:t>UG - OG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VM-27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73702553" name="b263c4d0-be1c-11f0-81fe-a7c131de9cb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03714089" name="b263c4d0-be1c-11f0-81fe-a7c131de9cb9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15335298" name="b5b20570-be1c-11f0-81fe-a7c131de9cb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06583514" name="b5b20570-be1c-11f0-81fe-a7c131de9cb9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Niederweg 54, 8907 Wettswil am Albis</w:t>
          </w:r>
        </w:p>
        <w:p>
          <w:pPr>
            <w:spacing w:before="0" w:after="0"/>
          </w:pPr>
          <w:r>
            <w:t>571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